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针推222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韩许高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俞志超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齐卓操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黄正泉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翟競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韩许高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俞志超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齐卓操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黄正泉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翟競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杨挺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卢冬雪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针推（五年制）专业英语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夏良君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王明明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杨婷雯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卢冬雪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针推（五年制）专业英语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夏良君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王明明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杨婷雯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李开平/胡骏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马晶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针药结合临床（全英文）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王欣君/宋扬扬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